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王希泉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医药企业管理学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医药企业管理学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公共部门人力资源开发与管理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公共部门人力资源开发与管理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(r010702—001)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